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1DA" w:rsidRPr="007A6848" w:rsidRDefault="000B31DA" w:rsidP="00573FD3">
      <w:pPr>
        <w:pStyle w:val="Tytu"/>
        <w:tabs>
          <w:tab w:val="left" w:pos="851"/>
        </w:tabs>
        <w:spacing w:line="360" w:lineRule="auto"/>
        <w:rPr>
          <w:rFonts w:cs="Times New Roman"/>
          <w:noProof/>
          <w:sz w:val="40"/>
          <w:szCs w:val="40"/>
        </w:rPr>
      </w:pPr>
      <w:r w:rsidRPr="007A6848">
        <w:rPr>
          <w:noProof/>
          <w:sz w:val="40"/>
          <w:szCs w:val="40"/>
        </w:rPr>
        <w:t>Część I -</w:t>
      </w:r>
      <w:r>
        <w:rPr>
          <w:noProof/>
          <w:sz w:val="40"/>
          <w:szCs w:val="40"/>
        </w:rPr>
        <w:t xml:space="preserve"> </w:t>
      </w:r>
      <w:r w:rsidRPr="007A6848">
        <w:rPr>
          <w:noProof/>
          <w:sz w:val="40"/>
          <w:szCs w:val="40"/>
        </w:rPr>
        <w:t>Odcinki</w:t>
      </w:r>
    </w:p>
    <w:p w:rsidR="000B31DA" w:rsidRPr="007A6848" w:rsidRDefault="007F44E8" w:rsidP="00337054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29" style="position:absolute;left:0;text-align:left;margin-left:66pt;margin-top:20.6pt;width:330pt;height:153pt;z-index:251656192" coordorigin="2310,2253" coordsize="6600,3060">
            <v:group id="_x0000_s1030" style="position:absolute;left:6490;top:2613;width:2420;height:2520" coordorigin="7370,6393" coordsize="2420,2520"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_x0000_s1031" type="#_x0000_t16" style="position:absolute;left:7370;top:6393;width:2420;height:2520" adj="5936" filled="f" strokecolor="#36f" strokeweight="1.5pt"/>
              <v:line id="_x0000_s1032" style="position:absolute" from="8030,6393" to="8030,8193" strokecolor="#36f" strokeweight="1.5pt">
                <v:stroke dashstyle="dash"/>
              </v:line>
              <v:line id="_x0000_s1033" style="position:absolute;flip:y" from="7370,8193" to="8030,8913" strokecolor="#36f" strokeweight="1.5pt">
                <v:stroke dashstyle="dash"/>
              </v:line>
              <v:line id="_x0000_s1034" style="position:absolute;flip:x" from="8030,8193" to="9790,8193" strokecolor="#36f" strokeweight="1.5pt">
                <v:stroke dashstyle="dash"/>
              </v:line>
            </v:group>
            <v:group id="_x0000_s1035" style="position:absolute;left:2310;top:2253;width:2530;height:3060" coordorigin="6160,5493" coordsize="2530,3060">
              <v:line id="_x0000_s1036" style="position:absolute;flip:x" from="7920,5853" to="8690,6573" strokecolor="#0c0" strokeweight="1.5pt"/>
              <v:line id="_x0000_s1037" style="position:absolute" from="6160,5853" to="6820,6573" strokecolor="#0c0" strokeweight="1.5pt"/>
              <v:group id="_x0000_s1038" style="position:absolute;left:6160;top:5493;width:2530;height:3060" coordorigin="6160,5493" coordsize="2530,3060">
                <v:line id="_x0000_s1039" style="position:absolute" from="8030,7473" to="8690,7833" strokecolor="#0c0" strokeweight="1.5pt">
                  <v:stroke dashstyle="dash"/>
                </v:line>
                <v:line id="_x0000_s1040" style="position:absolute;flip:x" from="6160,5493" to="6930,5853" strokecolor="#0c0" strokeweight="1.5pt"/>
                <v:rect id="_x0000_s1041" style="position:absolute;left:6930;top:5493;width:1100;height:1980" filled="f" strokecolor="#0c0" strokeweight="1pt">
                  <v:stroke dashstyle="dash"/>
                </v:rect>
                <v:line id="_x0000_s1042" style="position:absolute" from="8690,5853" to="8690,7833" strokecolor="#0c0" strokeweight="1.5pt"/>
                <v:line id="_x0000_s1043" style="position:absolute" from="6160,5853" to="6160,7833" strokecolor="#0c0" strokeweight="1.5pt"/>
                <v:line id="_x0000_s1044" style="position:absolute" from="6160,7833" to="6820,8553" strokecolor="#0c0" strokeweight="1.5pt"/>
                <v:line id="_x0000_s1045" style="position:absolute;flip:y" from="7920,7833" to="8690,8553" strokecolor="#0c0" strokeweight="1.5pt"/>
                <v:rect id="_x0000_s1046" style="position:absolute;left:6820;top:6573;width:1100;height:1980" filled="f" strokecolor="#0c0" strokeweight="1.5pt"/>
                <v:line id="_x0000_s1047" style="position:absolute;flip:y" from="6160,7473" to="6930,7833" strokecolor="#0c0" strokeweight="1.5pt">
                  <v:stroke dashstyle="dash"/>
                </v:line>
                <v:line id="_x0000_s1048" style="position:absolute;flip:x y" from="8030,5493" to="8690,5853" strokecolor="#0c0" strokeweight="1.5pt"/>
                <v:line id="_x0000_s1049" style="position:absolute;flip:x y" from="6930,5493" to="8030,5493" strokecolor="#0c0" strokeweight="1.5pt"/>
              </v:group>
            </v:group>
          </v:group>
        </w:pict>
      </w:r>
      <w:r w:rsidR="000B31DA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dwie dowolne krawędzie równoległe.</w:t>
      </w:r>
    </w:p>
    <w:p w:rsidR="000B31DA" w:rsidRDefault="000B31DA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B31DA" w:rsidRDefault="000B31DA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B31DA" w:rsidRDefault="000B31DA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B31DA" w:rsidRPr="007A6848" w:rsidRDefault="000B31DA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B31DA" w:rsidRPr="007A6848" w:rsidRDefault="007F44E8" w:rsidP="00337054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3" type="#_x0000_t32" style="position:absolute;left:0;text-align:left;margin-left:77pt;margin-top:31.05pt;width:33.35pt;height:15.6pt;flip:y;z-index:251660288" o:connectortype="straight" strokecolor="#f79646 [3209]" strokeweight="2.5pt">
            <v:shadow color="#868686"/>
          </v:shape>
        </w:pict>
      </w:r>
      <w:r>
        <w:rPr>
          <w:noProof/>
          <w:lang w:eastAsia="pl-PL"/>
        </w:rPr>
        <w:pict>
          <v:group id="_x0000_s1050" style="position:absolute;left:0;text-align:left;margin-left:77pt;margin-top:31.05pt;width:286pt;height:132.6pt;z-index:251657216" coordorigin="2310,2253" coordsize="6600,3060">
            <v:group id="_x0000_s1051" style="position:absolute;left:6490;top:2613;width:2420;height:2520" coordorigin="7370,6393" coordsize="2420,2520">
              <v:shape id="_x0000_s1052" type="#_x0000_t16" style="position:absolute;left:7370;top:6393;width:2420;height:2520" adj="5936" filled="f" strokecolor="#36f" strokeweight="1.5pt"/>
              <v:line id="_x0000_s1053" style="position:absolute" from="8030,6393" to="8030,8193" strokecolor="#36f" strokeweight="1.5pt">
                <v:stroke dashstyle="dash"/>
              </v:line>
              <v:line id="_x0000_s1054" style="position:absolute;flip:y" from="7370,8193" to="8030,8913" strokecolor="#36f" strokeweight="1.5pt">
                <v:stroke dashstyle="dash"/>
              </v:line>
              <v:line id="_x0000_s1055" style="position:absolute;flip:x" from="8030,8193" to="9790,8193" strokecolor="#36f" strokeweight="1.5pt">
                <v:stroke dashstyle="dash"/>
              </v:line>
            </v:group>
            <v:group id="_x0000_s1056" style="position:absolute;left:2310;top:2253;width:2530;height:3060" coordorigin="6160,5493" coordsize="2530,3060">
              <v:line id="_x0000_s1057" style="position:absolute;flip:x" from="7920,5853" to="8690,6573" strokecolor="#0c0" strokeweight="1.5pt"/>
              <v:line id="_x0000_s1058" style="position:absolute" from="6160,5853" to="6820,6573" strokecolor="#0c0" strokeweight="1.5pt"/>
              <v:group id="_x0000_s1059" style="position:absolute;left:6160;top:5493;width:2530;height:3060" coordorigin="6160,5493" coordsize="2530,3060">
                <v:line id="_x0000_s1060" style="position:absolute" from="8030,7473" to="8690,7833" strokecolor="#0c0" strokeweight="1.5pt">
                  <v:stroke dashstyle="dash"/>
                </v:line>
                <v:line id="_x0000_s1061" style="position:absolute;flip:x" from="6160,5493" to="6930,5853" strokecolor="#0c0" strokeweight="1.5pt"/>
                <v:rect id="_x0000_s1062" style="position:absolute;left:6930;top:5493;width:1100;height:1980" filled="f" strokecolor="#0c0" strokeweight="1pt">
                  <v:stroke dashstyle="dash"/>
                </v:rect>
                <v:line id="_x0000_s1063" style="position:absolute" from="8690,5853" to="8690,7833" strokecolor="#0c0" strokeweight="1.5pt"/>
                <v:line id="_x0000_s1064" style="position:absolute" from="6160,5853" to="6160,7833" strokecolor="#0c0" strokeweight="1.5pt"/>
                <v:line id="_x0000_s1065" style="position:absolute" from="6160,7833" to="6820,8553" strokecolor="#0c0" strokeweight="1.5pt"/>
                <v:line id="_x0000_s1066" style="position:absolute;flip:y" from="7920,7833" to="8690,8553" strokecolor="#0c0" strokeweight="1.5pt"/>
                <v:rect id="_x0000_s1067" style="position:absolute;left:6820;top:6573;width:1100;height:1980" filled="f" strokecolor="#0c0" strokeweight="1.5pt"/>
                <v:line id="_x0000_s1068" style="position:absolute;flip:y" from="6160,7473" to="6930,7833" strokecolor="#0c0" strokeweight="1.5pt">
                  <v:stroke dashstyle="dash"/>
                </v:line>
                <v:line id="_x0000_s1069" style="position:absolute;flip:x y" from="8030,5493" to="8690,5853" strokecolor="#0c0" strokeweight="1.5pt"/>
                <v:line id="_x0000_s1070" style="position:absolute;flip:x y" from="6930,5493" to="8030,5493" strokecolor="#0c0" strokeweight="1.5pt"/>
              </v:group>
            </v:group>
          </v:group>
        </w:pict>
      </w:r>
      <w:r w:rsidR="000B31DA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Narysuj krawędź równoległą do wyróżnionej krawędzi.</w:t>
      </w:r>
    </w:p>
    <w:p w:rsidR="000B31DA" w:rsidRDefault="007F44E8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noProof/>
          <w:lang w:eastAsia="pl-PL"/>
        </w:rPr>
        <w:pict>
          <v:shape id="_x0000_s1114" type="#_x0000_t32" style="position:absolute;left:0;text-align:left;margin-left:286.75pt;margin-top:10.55pt;width:0;height:78pt;flip:y;z-index:251661312" o:connectortype="straight" strokecolor="#f79646" strokeweight="2.5pt">
            <v:shadow color="#868686"/>
          </v:shape>
        </w:pict>
      </w:r>
    </w:p>
    <w:p w:rsidR="000B31DA" w:rsidRDefault="000B31DA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B31DA" w:rsidRDefault="000B31DA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B31DA" w:rsidRPr="007A6848" w:rsidRDefault="000B31DA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B31DA" w:rsidRPr="007A6848" w:rsidRDefault="007F44E8" w:rsidP="00337054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71" style="position:absolute;left:0;text-align:left;margin-left:77pt;margin-top:32.55pt;width:286pt;height:132.6pt;z-index:251658240" coordorigin="2310,2253" coordsize="6600,3060">
            <v:group id="_x0000_s1072" style="position:absolute;left:6490;top:2613;width:2420;height:2520" coordorigin="7370,6393" coordsize="2420,2520">
              <v:shape id="_x0000_s1073" type="#_x0000_t16" style="position:absolute;left:7370;top:6393;width:2420;height:2520" adj="5936" filled="f" strokecolor="#36f" strokeweight="1.5pt"/>
              <v:line id="_x0000_s1074" style="position:absolute" from="8030,6393" to="8030,8193" strokecolor="#36f" strokeweight="1.5pt">
                <v:stroke dashstyle="dash"/>
              </v:line>
              <v:line id="_x0000_s1075" style="position:absolute;flip:y" from="7370,8193" to="8030,8913" strokecolor="#36f" strokeweight="1.5pt">
                <v:stroke dashstyle="dash"/>
              </v:line>
              <v:line id="_x0000_s1076" style="position:absolute;flip:x" from="8030,8193" to="9790,8193" strokecolor="#36f" strokeweight="1.5pt">
                <v:stroke dashstyle="dash"/>
              </v:line>
            </v:group>
            <v:group id="_x0000_s1077" style="position:absolute;left:2310;top:2253;width:2530;height:3060" coordorigin="6160,5493" coordsize="2530,3060">
              <v:line id="_x0000_s1078" style="position:absolute;flip:x" from="7920,5853" to="8690,6573" strokecolor="#0c0" strokeweight="1.5pt"/>
              <v:line id="_x0000_s1079" style="position:absolute" from="6160,5853" to="6820,6573" strokecolor="#0c0" strokeweight="1.5pt"/>
              <v:group id="_x0000_s1080" style="position:absolute;left:6160;top:5493;width:2530;height:3060" coordorigin="6160,5493" coordsize="2530,3060">
                <v:line id="_x0000_s1081" style="position:absolute" from="8030,7473" to="8690,7833" strokecolor="#0c0" strokeweight="1.5pt">
                  <v:stroke dashstyle="dash"/>
                </v:line>
                <v:line id="_x0000_s1082" style="position:absolute;flip:x" from="6160,5493" to="6930,5853" strokecolor="#0c0" strokeweight="1.5pt"/>
                <v:rect id="_x0000_s1083" style="position:absolute;left:6930;top:5493;width:1100;height:1980" filled="f" strokecolor="#0c0" strokeweight="1pt">
                  <v:stroke dashstyle="dash"/>
                </v:rect>
                <v:line id="_x0000_s1084" style="position:absolute" from="8690,5853" to="8690,7833" strokecolor="#0c0" strokeweight="1.5pt"/>
                <v:line id="_x0000_s1085" style="position:absolute" from="6160,5853" to="6160,7833" strokecolor="#0c0" strokeweight="1.5pt"/>
                <v:line id="_x0000_s1086" style="position:absolute" from="6160,7833" to="6820,8553" strokecolor="#0c0" strokeweight="1.5pt"/>
                <v:line id="_x0000_s1087" style="position:absolute;flip:y" from="7920,7833" to="8690,8553" strokecolor="#0c0" strokeweight="1.5pt"/>
                <v:rect id="_x0000_s1088" style="position:absolute;left:6820;top:6573;width:1100;height:1980" filled="f" strokecolor="#0c0" strokeweight="1.5pt"/>
                <v:line id="_x0000_s1089" style="position:absolute;flip:y" from="6160,7473" to="6930,7833" strokecolor="#0c0" strokeweight="1.5pt">
                  <v:stroke dashstyle="dash"/>
                </v:line>
                <v:line id="_x0000_s1090" style="position:absolute;flip:x y" from="8030,5493" to="8690,5853" strokecolor="#0c0" strokeweight="1.5pt"/>
                <v:line id="_x0000_s1091" style="position:absolute;flip:x y" from="6930,5493" to="8030,5493" strokecolor="#0c0" strokeweight="1.5pt"/>
              </v:group>
            </v:group>
          </v:group>
        </w:pict>
      </w:r>
      <w:r w:rsidR="000B31DA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dwie krawędzie prostopadłe.</w:t>
      </w:r>
    </w:p>
    <w:p w:rsidR="000B31DA" w:rsidRDefault="000B31DA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B31DA" w:rsidRDefault="000B31DA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B31DA" w:rsidRDefault="000B31DA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B31DA" w:rsidRPr="007A6848" w:rsidRDefault="000B31DA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0B31DA" w:rsidRPr="007A6848" w:rsidRDefault="007F44E8" w:rsidP="00337054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92" style="position:absolute;left:0;text-align:left;margin-left:77pt;margin-top:52pt;width:286pt;height:132.6pt;z-index:251659264" coordorigin="2310,2253" coordsize="6600,3060">
            <v:group id="_x0000_s1093" style="position:absolute;left:6490;top:2613;width:2420;height:2520" coordorigin="7370,6393" coordsize="2420,2520">
              <v:shape id="_x0000_s1094" type="#_x0000_t16" style="position:absolute;left:7370;top:6393;width:2420;height:2520" adj="5936" filled="f" strokecolor="#36f" strokeweight="1.5pt"/>
              <v:line id="_x0000_s1095" style="position:absolute" from="8030,6393" to="8030,8193" strokecolor="#36f" strokeweight="1.5pt">
                <v:stroke dashstyle="dash"/>
              </v:line>
              <v:line id="_x0000_s1096" style="position:absolute;flip:y" from="7370,8193" to="8030,8913" strokecolor="#36f" strokeweight="1.5pt">
                <v:stroke dashstyle="dash"/>
              </v:line>
              <v:line id="_x0000_s1097" style="position:absolute;flip:x" from="8030,8193" to="9790,8193" strokecolor="#36f" strokeweight="1.5pt">
                <v:stroke dashstyle="dash"/>
              </v:line>
            </v:group>
            <v:group id="_x0000_s1098" style="position:absolute;left:2310;top:2253;width:2530;height:3060" coordorigin="6160,5493" coordsize="2530,3060">
              <v:line id="_x0000_s1099" style="position:absolute;flip:x" from="7920,5853" to="8690,6573" strokecolor="#0c0" strokeweight="1.5pt"/>
              <v:line id="_x0000_s1100" style="position:absolute" from="6160,5853" to="6820,6573" strokecolor="#0c0" strokeweight="1.5pt"/>
              <v:group id="_x0000_s1101" style="position:absolute;left:6160;top:5493;width:2530;height:3060" coordorigin="6160,5493" coordsize="2530,3060">
                <v:line id="_x0000_s1102" style="position:absolute" from="8030,7473" to="8690,7833" strokecolor="#0c0" strokeweight="1.5pt">
                  <v:stroke dashstyle="dash"/>
                </v:line>
                <v:line id="_x0000_s1103" style="position:absolute;flip:x" from="6160,5493" to="6930,5853" strokecolor="#0c0" strokeweight="1.5pt"/>
                <v:rect id="_x0000_s1104" style="position:absolute;left:6930;top:5493;width:1100;height:1980" filled="f" strokecolor="#0c0" strokeweight="1pt">
                  <v:stroke dashstyle="dash"/>
                </v:rect>
                <v:line id="_x0000_s1105" style="position:absolute" from="8690,5853" to="8690,7833" strokecolor="#0c0" strokeweight="1.5pt"/>
                <v:line id="_x0000_s1106" style="position:absolute" from="6160,5853" to="6160,7833" strokecolor="#0c0" strokeweight="1.5pt"/>
                <v:line id="_x0000_s1107" style="position:absolute" from="6160,7833" to="6820,8553" strokecolor="#0c0" strokeweight="1.5pt"/>
                <v:line id="_x0000_s1108" style="position:absolute;flip:y" from="7920,7833" to="8690,8553" strokecolor="#0c0" strokeweight="1.5pt"/>
                <v:rect id="_x0000_s1109" style="position:absolute;left:6820;top:6573;width:1100;height:1980" filled="f" strokecolor="#0c0" strokeweight="1.5pt"/>
                <v:line id="_x0000_s1110" style="position:absolute;flip:y" from="6160,7473" to="6930,7833" strokecolor="#0c0" strokeweight="1.5pt">
                  <v:stroke dashstyle="dash"/>
                </v:line>
                <v:line id="_x0000_s1111" style="position:absolute;flip:x y" from="8030,5493" to="8690,5853" strokecolor="#0c0" strokeweight="1.5pt"/>
                <v:line id="_x0000_s1112" style="position:absolute;flip:x y" from="6930,5493" to="8030,5493" strokecolor="#0c0" strokeweight="1.5pt"/>
              </v:group>
            </v:group>
          </v:group>
        </w:pict>
      </w:r>
      <w:r w:rsidR="000B31DA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wszystkie krawędzie prostopadłe do wyróżnionej krawędzi.</w:t>
      </w:r>
    </w:p>
    <w:p w:rsidR="000B31DA" w:rsidRPr="007A6848" w:rsidRDefault="007F44E8" w:rsidP="007A6848">
      <w:pPr>
        <w:spacing w:line="360" w:lineRule="auto"/>
        <w:jc w:val="center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  <w:bookmarkStart w:id="0" w:name="_GoBack"/>
      <w:r>
        <w:rPr>
          <w:noProof/>
          <w:lang w:eastAsia="pl-PL"/>
        </w:rPr>
        <w:pict>
          <v:shape id="_x0000_s1116" type="#_x0000_t32" style="position:absolute;left:0;text-align:left;margin-left:77pt;margin-top:3.35pt;width:0;height:85.8pt;flip:y;z-index:251663360" o:connectortype="straight" strokecolor="#f79646" strokeweight="2.5pt">
            <v:shadow color="#868686"/>
          </v:shape>
        </w:pict>
      </w:r>
      <w:bookmarkEnd w:id="0"/>
      <w:r>
        <w:rPr>
          <w:noProof/>
          <w:lang w:eastAsia="pl-PL"/>
        </w:rPr>
        <w:pict>
          <v:shape id="_x0000_s1115" type="#_x0000_t32" style="position:absolute;left:0;text-align:left;margin-left:286.75pt;margin-top:3.35pt;width:76.25pt;height:0;z-index:251662336" o:connectortype="straight" strokecolor="#f79646" strokeweight="2.5pt">
            <v:shadow color="#868686"/>
          </v:shape>
        </w:pict>
      </w:r>
    </w:p>
    <w:sectPr w:rsidR="000B31DA" w:rsidRPr="007A6848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054" w:rsidRDefault="00337054">
      <w:pPr>
        <w:spacing w:after="0" w:line="240" w:lineRule="auto"/>
      </w:pPr>
      <w:r>
        <w:separator/>
      </w:r>
    </w:p>
  </w:endnote>
  <w:endnote w:type="continuationSeparator" w:id="0">
    <w:p w:rsidR="00337054" w:rsidRDefault="00337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054" w:rsidRDefault="00337054">
      <w:pPr>
        <w:spacing w:after="0" w:line="240" w:lineRule="auto"/>
      </w:pPr>
      <w:r>
        <w:separator/>
      </w:r>
    </w:p>
  </w:footnote>
  <w:footnote w:type="continuationSeparator" w:id="0">
    <w:p w:rsidR="00337054" w:rsidRDefault="00337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1DA" w:rsidRDefault="007F44E8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51657216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0B31DA" w:rsidRPr="002C4363" w:rsidRDefault="000B31DA">
                <w:pPr>
                  <w:jc w:val="center"/>
                  <w:rPr>
                    <w:color w:val="FFFFFF"/>
                  </w:rPr>
                </w:pPr>
                <w:r w:rsidRPr="008D468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Odcinki w graniastosłupie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0B31DA" w:rsidRPr="002C4363" w:rsidRDefault="000B31DA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51658240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0B31DA" w:rsidRDefault="000B31DA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4292174B"/>
    <w:multiLevelType w:val="hybridMultilevel"/>
    <w:tmpl w:val="A148CF6C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3DB5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B31DA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D70AB"/>
    <w:rsid w:val="001F0A36"/>
    <w:rsid w:val="001F348A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D4C98"/>
    <w:rsid w:val="002E4961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37054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580E"/>
    <w:rsid w:val="00386D66"/>
    <w:rsid w:val="00391A6E"/>
    <w:rsid w:val="003927BA"/>
    <w:rsid w:val="003B51C4"/>
    <w:rsid w:val="003C2150"/>
    <w:rsid w:val="003C4F7E"/>
    <w:rsid w:val="003C50D3"/>
    <w:rsid w:val="003D0330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A5447"/>
    <w:rsid w:val="004D3BBC"/>
    <w:rsid w:val="004E612C"/>
    <w:rsid w:val="004F52E4"/>
    <w:rsid w:val="00505B29"/>
    <w:rsid w:val="00522C56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304D"/>
    <w:rsid w:val="00656333"/>
    <w:rsid w:val="0066326B"/>
    <w:rsid w:val="006646CA"/>
    <w:rsid w:val="00670B64"/>
    <w:rsid w:val="00674085"/>
    <w:rsid w:val="00684217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53D17"/>
    <w:rsid w:val="00784236"/>
    <w:rsid w:val="00786B2F"/>
    <w:rsid w:val="007A1EF6"/>
    <w:rsid w:val="007A5143"/>
    <w:rsid w:val="007A6848"/>
    <w:rsid w:val="007B4978"/>
    <w:rsid w:val="007B551A"/>
    <w:rsid w:val="007D0166"/>
    <w:rsid w:val="007F44E8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6633"/>
    <w:rsid w:val="008A2553"/>
    <w:rsid w:val="008A7D0B"/>
    <w:rsid w:val="008C3BDB"/>
    <w:rsid w:val="008D3515"/>
    <w:rsid w:val="008D468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90B1D"/>
    <w:rsid w:val="00D91B3A"/>
    <w:rsid w:val="00DA1DCA"/>
    <w:rsid w:val="00DB718D"/>
    <w:rsid w:val="00DB73DB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368DF"/>
    <w:rsid w:val="00E456ED"/>
    <w:rsid w:val="00E4620A"/>
    <w:rsid w:val="00E46BF4"/>
    <w:rsid w:val="00E6075E"/>
    <w:rsid w:val="00E76032"/>
    <w:rsid w:val="00E945D1"/>
    <w:rsid w:val="00EC015C"/>
    <w:rsid w:val="00EC4C37"/>
    <w:rsid w:val="00EC6BF1"/>
    <w:rsid w:val="00ED65FA"/>
    <w:rsid w:val="00EE2B0C"/>
    <w:rsid w:val="00EF6334"/>
    <w:rsid w:val="00F05808"/>
    <w:rsid w:val="00F12CBA"/>
    <w:rsid w:val="00F13A03"/>
    <w:rsid w:val="00F42F1F"/>
    <w:rsid w:val="00F45D0A"/>
    <w:rsid w:val="00F53D26"/>
    <w:rsid w:val="00F541B2"/>
    <w:rsid w:val="00F6262A"/>
    <w:rsid w:val="00F65363"/>
    <w:rsid w:val="00F65C84"/>
    <w:rsid w:val="00F93220"/>
    <w:rsid w:val="00FA134C"/>
    <w:rsid w:val="00FA3D50"/>
    <w:rsid w:val="00FB5F36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  <o:rules v:ext="edit">
        <o:r id="V:Rule2" type="connector" idref="#_x0000_s1113"/>
        <o:r id="V:Rule3" type="connector" idref="#_x0000_s1114"/>
        <o:r id="V:Rule4" type="connector" idref="#_x0000_s1115"/>
        <o:r id="V:Rule5" type="connector" idref="#_x0000_s111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7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72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</vt:lpstr>
    </vt:vector>
  </TitlesOfParts>
  <Company>UDT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</cp:keywords>
  <cp:lastModifiedBy>Ania</cp:lastModifiedBy>
  <cp:revision>7</cp:revision>
  <cp:lastPrinted>2013-08-26T00:18:00Z</cp:lastPrinted>
  <dcterms:created xsi:type="dcterms:W3CDTF">2013-08-24T20:31:00Z</dcterms:created>
  <dcterms:modified xsi:type="dcterms:W3CDTF">2013-09-03T11:57:00Z</dcterms:modified>
</cp:coreProperties>
</file>